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7B19" w:rsidRPr="00C424D6" w:rsidRDefault="000C04B7" w:rsidP="00ED7B19">
      <w:pPr>
        <w:spacing w:line="276" w:lineRule="auto"/>
        <w:ind w:left="527" w:hanging="527"/>
        <w:rPr>
          <w:rFonts w:ascii="ＭＳ 明朝" w:eastAsia="ＭＳ 明朝" w:hAnsi="Century"/>
        </w:rPr>
      </w:pPr>
      <w:r w:rsidRPr="00C424D6">
        <w:rPr>
          <w:rFonts w:ascii="ＭＳ 明朝" w:eastAsia="ＭＳ 明朝" w:hAnsi="Century" w:hint="eastAsia"/>
        </w:rPr>
        <w:t>様式第８号（第３条関係）</w:t>
      </w:r>
    </w:p>
    <w:p w:rsidR="000C04B7" w:rsidRPr="00C424D6" w:rsidRDefault="000C04B7" w:rsidP="00ED7B19">
      <w:pPr>
        <w:spacing w:line="276" w:lineRule="auto"/>
        <w:ind w:left="527" w:hanging="527"/>
        <w:rPr>
          <w:rFonts w:ascii="ＭＳ 明朝" w:eastAsia="ＭＳ 明朝" w:hAnsi="ＭＳ 明朝"/>
        </w:rPr>
      </w:pPr>
    </w:p>
    <w:p w:rsidR="000C04B7" w:rsidRPr="00C424D6" w:rsidRDefault="000C04B7" w:rsidP="000C04B7">
      <w:pPr>
        <w:jc w:val="center"/>
        <w:rPr>
          <w:rFonts w:ascii="ＭＳ 明朝" w:eastAsia="ＭＳ 明朝" w:hAnsi="ＭＳ 明朝"/>
          <w:sz w:val="24"/>
          <w:szCs w:val="24"/>
        </w:rPr>
      </w:pPr>
      <w:r w:rsidRPr="00197199">
        <w:rPr>
          <w:rFonts w:ascii="ＭＳ 明朝" w:eastAsia="ＭＳ 明朝" w:hAnsi="ＭＳ 明朝" w:hint="eastAsia"/>
          <w:sz w:val="24"/>
          <w:szCs w:val="24"/>
        </w:rPr>
        <w:t>選挙運動用ビラ作成枚数確認書</w:t>
      </w:r>
    </w:p>
    <w:p w:rsidR="002E2DDD" w:rsidRPr="00C953A1" w:rsidRDefault="002E2DDD" w:rsidP="002E2DDD">
      <w:pPr>
        <w:wordWrap w:val="0"/>
        <w:spacing w:line="276" w:lineRule="auto"/>
        <w:jc w:val="right"/>
        <w:rPr>
          <w:rFonts w:ascii="ＭＳ 明朝" w:eastAsia="ＭＳ 明朝" w:hAnsi="ＭＳ 明朝"/>
          <w:b/>
          <w:i/>
          <w:color w:val="FF0000"/>
        </w:rPr>
      </w:pPr>
      <w:r w:rsidRPr="00C953A1">
        <w:rPr>
          <w:rFonts w:ascii="ＭＳ 明朝" w:eastAsia="ＭＳ 明朝" w:hAnsi="ＭＳ 明朝" w:hint="eastAsia"/>
          <w:b/>
          <w:i/>
          <w:color w:val="FF0000"/>
        </w:rPr>
        <w:t>美選管第〇〇〇号</w:t>
      </w:r>
      <w:r>
        <w:rPr>
          <w:rFonts w:ascii="ＭＳ 明朝" w:eastAsia="ＭＳ 明朝" w:hAnsi="ＭＳ 明朝" w:hint="eastAsia"/>
          <w:b/>
          <w:i/>
          <w:color w:val="FF0000"/>
        </w:rPr>
        <w:t xml:space="preserve">　</w:t>
      </w:r>
    </w:p>
    <w:p w:rsidR="002E2DDD" w:rsidRPr="00055D11" w:rsidRDefault="002E2DDD" w:rsidP="002E2DDD">
      <w:pPr>
        <w:wordWrap w:val="0"/>
        <w:spacing w:line="276" w:lineRule="auto"/>
        <w:jc w:val="right"/>
        <w:rPr>
          <w:rFonts w:ascii="ＭＳ 明朝" w:eastAsia="ＭＳ 明朝" w:hAnsi="ＭＳ 明朝"/>
        </w:rPr>
      </w:pPr>
      <w:r>
        <w:rPr>
          <w:rFonts w:ascii="ＭＳ 明朝" w:eastAsia="ＭＳ 明朝" w:hAnsi="ＭＳ 明朝" w:hint="eastAsia"/>
        </w:rPr>
        <w:t>令和</w:t>
      </w:r>
      <w:r w:rsidRPr="00C953A1">
        <w:rPr>
          <w:rFonts w:ascii="ＭＳ 明朝" w:eastAsia="ＭＳ 明朝" w:hAnsi="ＭＳ 明朝" w:hint="eastAsia"/>
          <w:b/>
          <w:i/>
          <w:color w:val="FF0000"/>
        </w:rPr>
        <w:t>〇</w:t>
      </w:r>
      <w:r w:rsidRPr="00102AD7">
        <w:rPr>
          <w:rFonts w:ascii="ＭＳ 明朝" w:eastAsia="ＭＳ 明朝" w:hAnsi="ＭＳ 明朝" w:hint="eastAsia"/>
        </w:rPr>
        <w:t>年</w:t>
      </w:r>
      <w:r w:rsidRPr="00C953A1">
        <w:rPr>
          <w:rFonts w:ascii="ＭＳ 明朝" w:eastAsia="ＭＳ 明朝" w:hAnsi="ＭＳ 明朝" w:hint="eastAsia"/>
          <w:b/>
          <w:i/>
          <w:color w:val="FF0000"/>
        </w:rPr>
        <w:t>〇</w:t>
      </w:r>
      <w:r w:rsidRPr="00102AD7">
        <w:rPr>
          <w:rFonts w:ascii="ＭＳ 明朝" w:eastAsia="ＭＳ 明朝" w:hAnsi="ＭＳ 明朝" w:hint="eastAsia"/>
        </w:rPr>
        <w:t>月</w:t>
      </w:r>
      <w:r w:rsidRPr="00C953A1">
        <w:rPr>
          <w:rFonts w:ascii="ＭＳ 明朝" w:eastAsia="ＭＳ 明朝" w:hAnsi="ＭＳ 明朝" w:hint="eastAsia"/>
          <w:b/>
          <w:i/>
          <w:color w:val="FF0000"/>
        </w:rPr>
        <w:t>〇</w:t>
      </w:r>
      <w:r w:rsidRPr="00102AD7">
        <w:rPr>
          <w:rFonts w:ascii="ＭＳ 明朝" w:eastAsia="ＭＳ 明朝" w:hAnsi="ＭＳ 明朝" w:hint="eastAsia"/>
        </w:rPr>
        <w:t>日</w:t>
      </w:r>
      <w:r>
        <w:rPr>
          <w:rFonts w:ascii="ＭＳ 明朝" w:eastAsia="ＭＳ 明朝" w:hAnsi="ＭＳ 明朝" w:hint="eastAsia"/>
        </w:rPr>
        <w:t xml:space="preserve">　</w:t>
      </w:r>
    </w:p>
    <w:p w:rsidR="000C04B7" w:rsidRPr="002E2DDD" w:rsidRDefault="000C04B7" w:rsidP="002E2DDD">
      <w:pPr>
        <w:rPr>
          <w:rFonts w:ascii="ＭＳ 明朝" w:eastAsia="ＭＳ 明朝" w:hAnsi="ＭＳ 明朝"/>
        </w:rPr>
      </w:pPr>
    </w:p>
    <w:p w:rsidR="000C04B7" w:rsidRPr="00C424D6" w:rsidRDefault="000C04B7" w:rsidP="000C04B7">
      <w:pPr>
        <w:ind w:firstLineChars="2500" w:firstLine="5250"/>
        <w:rPr>
          <w:rFonts w:ascii="ＭＳ 明朝" w:eastAsia="ＭＳ 明朝" w:hAnsi="ＭＳ 明朝"/>
        </w:rPr>
      </w:pPr>
      <w:r w:rsidRPr="00197199">
        <w:rPr>
          <w:rFonts w:ascii="ＭＳ 明朝" w:eastAsia="ＭＳ 明朝" w:hAnsi="ＭＳ 明朝" w:hint="eastAsia"/>
        </w:rPr>
        <w:t>美里町選挙管理委員会</w:t>
      </w:r>
    </w:p>
    <w:p w:rsidR="000C04B7" w:rsidRPr="00C424D6" w:rsidRDefault="000C04B7" w:rsidP="000C04B7">
      <w:pPr>
        <w:ind w:firstLineChars="2600" w:firstLine="5460"/>
        <w:rPr>
          <w:rFonts w:ascii="ＭＳ 明朝" w:eastAsia="ＭＳ 明朝" w:hAnsi="ＭＳ 明朝"/>
        </w:rPr>
      </w:pPr>
      <w:r w:rsidRPr="00197199">
        <w:rPr>
          <w:rFonts w:ascii="ＭＳ 明朝" w:eastAsia="ＭＳ 明朝" w:hAnsi="ＭＳ 明朝" w:hint="eastAsia"/>
        </w:rPr>
        <w:t xml:space="preserve">委員長　</w:t>
      </w:r>
      <w:r w:rsidR="002E2DDD">
        <w:rPr>
          <w:rFonts w:ascii="ＭＳ 明朝" w:eastAsia="ＭＳ 明朝" w:hAnsi="ＭＳ 明朝" w:hint="eastAsia"/>
        </w:rPr>
        <w:t>遠　藤　　浩</w:t>
      </w:r>
      <w:r w:rsidRPr="00197199">
        <w:rPr>
          <w:rFonts w:ascii="ＭＳ 明朝" w:eastAsia="ＭＳ 明朝" w:hAnsi="ＭＳ 明朝" w:hint="eastAsia"/>
        </w:rPr>
        <w:t xml:space="preserve">　</w:t>
      </w:r>
    </w:p>
    <w:p w:rsidR="000C04B7" w:rsidRPr="00C424D6" w:rsidRDefault="000C04B7" w:rsidP="000C04B7">
      <w:pPr>
        <w:rPr>
          <w:rFonts w:ascii="ＭＳ 明朝" w:eastAsia="ＭＳ 明朝" w:hAnsi="ＭＳ 明朝"/>
        </w:rPr>
      </w:pPr>
    </w:p>
    <w:p w:rsidR="000C04B7" w:rsidRPr="00C424D6" w:rsidRDefault="000C04B7" w:rsidP="000C04B7">
      <w:pPr>
        <w:rPr>
          <w:rFonts w:ascii="ＭＳ 明朝" w:eastAsia="ＭＳ 明朝" w:hAnsi="ＭＳ 明朝"/>
        </w:rPr>
      </w:pPr>
      <w:r w:rsidRPr="00197199">
        <w:rPr>
          <w:rFonts w:ascii="ＭＳ 明朝" w:eastAsia="ＭＳ 明朝" w:hAnsi="ＭＳ 明朝" w:hint="eastAsia"/>
        </w:rPr>
        <w:t xml:space="preserve">　美里町議会議員及び美里町長の選挙における選挙運動の公費負担に関する条例第８条の規定に基づき、次の選挙運動用ビラ作成枚数は、同条に定める枚数の範囲内のものであることを確認する。</w:t>
      </w:r>
    </w:p>
    <w:p w:rsidR="000C04B7" w:rsidRPr="00C424D6" w:rsidRDefault="000C04B7" w:rsidP="000C04B7">
      <w:pPr>
        <w:rPr>
          <w:rFonts w:ascii="ＭＳ 明朝" w:eastAsia="ＭＳ 明朝" w:hAnsi="ＭＳ 明朝"/>
        </w:rPr>
      </w:pPr>
    </w:p>
    <w:p w:rsidR="000C04B7" w:rsidRPr="00C424D6" w:rsidRDefault="000C04B7" w:rsidP="000C04B7">
      <w:pPr>
        <w:rPr>
          <w:rFonts w:ascii="ＭＳ 明朝" w:eastAsia="ＭＳ 明朝" w:hAnsi="ＭＳ 明朝"/>
        </w:rPr>
      </w:pPr>
      <w:r w:rsidRPr="00197199">
        <w:rPr>
          <w:rFonts w:ascii="ＭＳ 明朝" w:eastAsia="ＭＳ 明朝" w:hAnsi="ＭＳ 明朝" w:hint="eastAsia"/>
        </w:rPr>
        <w:t xml:space="preserve">１　</w:t>
      </w:r>
      <w:r w:rsidR="002E2DDD">
        <w:rPr>
          <w:rFonts w:ascii="ＭＳ 明朝" w:eastAsia="ＭＳ 明朝" w:hAnsi="ＭＳ 明朝" w:hint="eastAsia"/>
        </w:rPr>
        <w:t>令和</w:t>
      </w:r>
      <w:r w:rsidR="00DF0AE1">
        <w:rPr>
          <w:rFonts w:ascii="ＭＳ 明朝" w:eastAsia="ＭＳ 明朝" w:hAnsi="ＭＳ 明朝" w:hint="eastAsia"/>
        </w:rPr>
        <w:t>８</w:t>
      </w:r>
      <w:r w:rsidRPr="00197199">
        <w:rPr>
          <w:rFonts w:ascii="ＭＳ 明朝" w:eastAsia="ＭＳ 明朝" w:hAnsi="ＭＳ 明朝" w:hint="eastAsia"/>
        </w:rPr>
        <w:t>年</w:t>
      </w:r>
      <w:r w:rsidR="002E2DDD">
        <w:rPr>
          <w:rFonts w:ascii="ＭＳ 明朝" w:eastAsia="ＭＳ 明朝" w:hAnsi="ＭＳ 明朝" w:hint="eastAsia"/>
        </w:rPr>
        <w:t>１</w:t>
      </w:r>
      <w:r w:rsidRPr="00197199">
        <w:rPr>
          <w:rFonts w:ascii="ＭＳ 明朝" w:eastAsia="ＭＳ 明朝" w:hAnsi="ＭＳ 明朝" w:hint="eastAsia"/>
        </w:rPr>
        <w:t>月</w:t>
      </w:r>
      <w:r w:rsidR="002E2DDD">
        <w:rPr>
          <w:rFonts w:ascii="ＭＳ 明朝" w:eastAsia="ＭＳ 明朝" w:hAnsi="ＭＳ 明朝" w:hint="eastAsia"/>
        </w:rPr>
        <w:t>２</w:t>
      </w:r>
      <w:r w:rsidR="00DF0AE1">
        <w:rPr>
          <w:rFonts w:ascii="ＭＳ 明朝" w:eastAsia="ＭＳ 明朝" w:hAnsi="ＭＳ 明朝" w:hint="eastAsia"/>
        </w:rPr>
        <w:t>５</w:t>
      </w:r>
      <w:bookmarkStart w:id="0" w:name="_GoBack"/>
      <w:bookmarkEnd w:id="0"/>
      <w:r w:rsidRPr="00197199">
        <w:rPr>
          <w:rFonts w:ascii="ＭＳ 明朝" w:eastAsia="ＭＳ 明朝" w:hAnsi="ＭＳ 明朝" w:hint="eastAsia"/>
        </w:rPr>
        <w:t>日執行　美里町</w:t>
      </w:r>
      <w:r w:rsidR="002E2DDD">
        <w:rPr>
          <w:rFonts w:ascii="ＭＳ 明朝" w:eastAsia="ＭＳ 明朝" w:hAnsi="ＭＳ 明朝" w:hint="eastAsia"/>
        </w:rPr>
        <w:t>議会議員一般</w:t>
      </w:r>
      <w:r w:rsidRPr="00197199">
        <w:rPr>
          <w:rFonts w:ascii="ＭＳ 明朝" w:eastAsia="ＭＳ 明朝" w:hAnsi="ＭＳ 明朝" w:hint="eastAsia"/>
        </w:rPr>
        <w:t>選挙</w:t>
      </w:r>
    </w:p>
    <w:p w:rsidR="000C04B7" w:rsidRPr="002E2DDD" w:rsidRDefault="000C04B7" w:rsidP="000C04B7">
      <w:pPr>
        <w:rPr>
          <w:rFonts w:ascii="ＭＳ 明朝" w:eastAsia="ＭＳ 明朝" w:hAnsi="ＭＳ 明朝"/>
        </w:rPr>
      </w:pPr>
    </w:p>
    <w:p w:rsidR="000C04B7" w:rsidRPr="002E2DDD" w:rsidRDefault="000C04B7" w:rsidP="000C04B7">
      <w:pPr>
        <w:rPr>
          <w:rFonts w:ascii="ＭＳ 明朝" w:eastAsia="ＭＳ 明朝" w:hAnsi="ＭＳ 明朝"/>
          <w:b/>
          <w:i/>
          <w:color w:val="FF0000"/>
        </w:rPr>
      </w:pPr>
      <w:r w:rsidRPr="00197199">
        <w:rPr>
          <w:rFonts w:ascii="ＭＳ 明朝" w:eastAsia="ＭＳ 明朝" w:hAnsi="ＭＳ 明朝" w:hint="eastAsia"/>
        </w:rPr>
        <w:t>２　候補者氏名</w:t>
      </w:r>
      <w:r w:rsidR="002E2DDD">
        <w:rPr>
          <w:rFonts w:ascii="ＭＳ 明朝" w:eastAsia="ＭＳ 明朝" w:hAnsi="ＭＳ 明朝" w:hint="eastAsia"/>
        </w:rPr>
        <w:t xml:space="preserve">　</w:t>
      </w:r>
      <w:r w:rsidR="002E2DDD" w:rsidRPr="002E2DDD">
        <w:rPr>
          <w:rFonts w:ascii="ＭＳ 明朝" w:eastAsia="ＭＳ 明朝" w:hAnsi="ＭＳ 明朝" w:hint="eastAsia"/>
          <w:b/>
          <w:i/>
          <w:color w:val="FF0000"/>
        </w:rPr>
        <w:t>美里　太郎</w:t>
      </w:r>
    </w:p>
    <w:p w:rsidR="000C04B7" w:rsidRPr="00C424D6" w:rsidRDefault="000C04B7" w:rsidP="000C04B7">
      <w:pPr>
        <w:rPr>
          <w:rFonts w:ascii="ＭＳ 明朝" w:eastAsia="ＭＳ 明朝" w:hAnsi="ＭＳ 明朝"/>
        </w:rPr>
      </w:pPr>
    </w:p>
    <w:p w:rsidR="000C04B7" w:rsidRPr="00C424D6" w:rsidRDefault="000C04B7" w:rsidP="000C04B7">
      <w:pPr>
        <w:rPr>
          <w:rFonts w:ascii="ＭＳ 明朝" w:eastAsia="ＭＳ 明朝" w:hAnsi="ＭＳ 明朝"/>
        </w:rPr>
      </w:pPr>
      <w:r w:rsidRPr="00197199">
        <w:rPr>
          <w:rFonts w:ascii="ＭＳ 明朝" w:eastAsia="ＭＳ 明朝" w:hAnsi="ＭＳ 明朝" w:hint="eastAsia"/>
        </w:rPr>
        <w:t xml:space="preserve">３　確認枚数　</w:t>
      </w:r>
      <w:r w:rsidR="002E2DDD" w:rsidRPr="002E2DDD">
        <w:rPr>
          <w:rFonts w:ascii="ＭＳ 明朝" w:eastAsia="ＭＳ 明朝" w:hAnsi="ＭＳ 明朝" w:hint="eastAsia"/>
          <w:b/>
          <w:i/>
          <w:color w:val="FF0000"/>
        </w:rPr>
        <w:t>〇〇〇〇</w:t>
      </w:r>
      <w:r w:rsidRPr="00197199">
        <w:rPr>
          <w:rFonts w:ascii="ＭＳ 明朝" w:eastAsia="ＭＳ 明朝" w:hAnsi="ＭＳ 明朝" w:hint="eastAsia"/>
        </w:rPr>
        <w:t>枚</w:t>
      </w:r>
    </w:p>
    <w:p w:rsidR="000C04B7" w:rsidRPr="00C424D6" w:rsidRDefault="000C04B7" w:rsidP="000C04B7">
      <w:pPr>
        <w:rPr>
          <w:rFonts w:ascii="ＭＳ 明朝" w:eastAsia="ＭＳ 明朝" w:hAnsi="ＭＳ 明朝"/>
        </w:rPr>
      </w:pPr>
    </w:p>
    <w:p w:rsidR="000C04B7" w:rsidRPr="00C424D6" w:rsidRDefault="000C04B7" w:rsidP="000C04B7">
      <w:pPr>
        <w:rPr>
          <w:rFonts w:ascii="ＭＳ 明朝" w:eastAsia="ＭＳ 明朝" w:hAnsi="ＭＳ 明朝"/>
        </w:rPr>
      </w:pPr>
      <w:r w:rsidRPr="00197199">
        <w:rPr>
          <w:rFonts w:ascii="ＭＳ 明朝" w:eastAsia="ＭＳ 明朝" w:hAnsi="ＭＳ 明朝" w:hint="eastAsia"/>
        </w:rPr>
        <w:t>備考</w:t>
      </w:r>
    </w:p>
    <w:p w:rsidR="000C04B7" w:rsidRPr="00C424D6" w:rsidRDefault="000C04B7" w:rsidP="000C04B7">
      <w:pPr>
        <w:ind w:left="210" w:hangingChars="100" w:hanging="210"/>
        <w:rPr>
          <w:rFonts w:ascii="ＭＳ 明朝" w:eastAsia="ＭＳ 明朝" w:hAnsi="ＭＳ 明朝"/>
        </w:rPr>
      </w:pPr>
      <w:r w:rsidRPr="00197199">
        <w:rPr>
          <w:rFonts w:ascii="ＭＳ 明朝" w:eastAsia="ＭＳ 明朝" w:hAnsi="ＭＳ 明朝" w:hint="eastAsia"/>
        </w:rPr>
        <w:t>１　この確認書は、選挙運動用ビラ作成枚数について確認を受けた候補者からビラ作成業者に提出してください。</w:t>
      </w:r>
    </w:p>
    <w:p w:rsidR="000C04B7" w:rsidRPr="00C424D6" w:rsidRDefault="000C04B7" w:rsidP="000C04B7">
      <w:pPr>
        <w:ind w:left="210" w:hangingChars="100" w:hanging="210"/>
        <w:rPr>
          <w:rFonts w:ascii="ＭＳ 明朝" w:eastAsia="ＭＳ 明朝" w:hAnsi="ＭＳ 明朝"/>
        </w:rPr>
      </w:pPr>
      <w:r w:rsidRPr="00197199">
        <w:rPr>
          <w:rFonts w:ascii="ＭＳ 明朝" w:eastAsia="ＭＳ 明朝" w:hAnsi="ＭＳ 明朝" w:hint="eastAsia"/>
        </w:rPr>
        <w:t>２　この確認書を受領したビラ作成業者は、公費の支払の請求をする場合には、選挙運動用ビラ作成証明書とともにこの確認書を請求書に添付してください。</w:t>
      </w:r>
    </w:p>
    <w:p w:rsidR="00D65392" w:rsidRPr="00C424D6" w:rsidRDefault="000C04B7" w:rsidP="000C04B7">
      <w:pPr>
        <w:ind w:left="210" w:hangingChars="100" w:hanging="210"/>
        <w:rPr>
          <w:rFonts w:ascii="ＭＳ 明朝" w:eastAsia="ＭＳ 明朝" w:hAnsi="ＭＳ 明朝"/>
        </w:rPr>
      </w:pPr>
      <w:r w:rsidRPr="00197199">
        <w:rPr>
          <w:rFonts w:ascii="ＭＳ 明朝" w:eastAsia="ＭＳ 明朝" w:hAnsi="ＭＳ 明朝" w:hint="eastAsia"/>
        </w:rPr>
        <w:t>３　この確認書に記載された候補者について供託物が没収された場合には、ビラ作成業者は、美里町に支払を請求することはできません。</w:t>
      </w:r>
    </w:p>
    <w:sectPr w:rsidR="00D65392" w:rsidRPr="00C424D6" w:rsidSect="006A12FA">
      <w:headerReference w:type="default" r:id="rId6"/>
      <w:pgSz w:w="11906" w:h="16838"/>
      <w:pgMar w:top="1418" w:right="1418" w:bottom="1418"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3D37" w:rsidRDefault="00A53D37" w:rsidP="00ED7B19">
      <w:r>
        <w:separator/>
      </w:r>
    </w:p>
  </w:endnote>
  <w:endnote w:type="continuationSeparator" w:id="0">
    <w:p w:rsidR="00A53D37" w:rsidRDefault="00A53D37" w:rsidP="00ED7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3D37" w:rsidRDefault="00A53D37" w:rsidP="00ED7B19">
      <w:r>
        <w:separator/>
      </w:r>
    </w:p>
  </w:footnote>
  <w:footnote w:type="continuationSeparator" w:id="0">
    <w:p w:rsidR="00A53D37" w:rsidRDefault="00A53D37" w:rsidP="00ED7B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2FA" w:rsidRPr="006A12FA" w:rsidRDefault="006A12FA">
    <w:pPr>
      <w:pStyle w:val="a3"/>
      <w:rPr>
        <w:rFonts w:ascii="ＭＳ 明朝" w:eastAsia="ＭＳ 明朝" w:hAnsi="ＭＳ 明朝"/>
        <w:color w:val="FF0000"/>
        <w:sz w:val="28"/>
        <w:szCs w:val="28"/>
      </w:rPr>
    </w:pPr>
    <w:r>
      <w:ptab w:relativeTo="margin" w:alignment="right" w:leader="none"/>
    </w:r>
    <w:r w:rsidRPr="006A12FA">
      <w:rPr>
        <w:rFonts w:ascii="ＭＳ 明朝" w:eastAsia="ＭＳ 明朝" w:hAnsi="ＭＳ 明朝" w:hint="eastAsia"/>
        <w:color w:val="FF0000"/>
        <w:sz w:val="28"/>
        <w:szCs w:val="28"/>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B9"/>
    <w:rsid w:val="000C04B7"/>
    <w:rsid w:val="00197199"/>
    <w:rsid w:val="0023366E"/>
    <w:rsid w:val="002E2DDD"/>
    <w:rsid w:val="00476EA9"/>
    <w:rsid w:val="006A12FA"/>
    <w:rsid w:val="007A240D"/>
    <w:rsid w:val="008150C5"/>
    <w:rsid w:val="0097792D"/>
    <w:rsid w:val="00A53D37"/>
    <w:rsid w:val="00B30BCD"/>
    <w:rsid w:val="00BC2DA7"/>
    <w:rsid w:val="00C424D6"/>
    <w:rsid w:val="00D65392"/>
    <w:rsid w:val="00DF0AE1"/>
    <w:rsid w:val="00ED7B19"/>
    <w:rsid w:val="00F303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158610C"/>
  <w14:defaultImageDpi w14:val="0"/>
  <w15:docId w15:val="{10AB9DF9-7315-4A3E-AA9A-7CB4A50CA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7B19"/>
    <w:pPr>
      <w:widowControl w:val="0"/>
      <w:jc w:val="both"/>
    </w:pPr>
    <w:rPr>
      <w:rFonts w:ascii="ＭＳ Ｐ明朝" w:eastAsia="ＭＳ Ｐ明朝" w:hAnsi="ＭＳ Ｐ明朝"/>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7B19"/>
    <w:pPr>
      <w:tabs>
        <w:tab w:val="center" w:pos="4252"/>
        <w:tab w:val="right" w:pos="8504"/>
      </w:tabs>
      <w:snapToGrid w:val="0"/>
    </w:pPr>
    <w:rPr>
      <w:rFonts w:asciiTheme="minorHAnsi" w:eastAsiaTheme="minorEastAsia" w:hAnsiTheme="minorHAnsi"/>
    </w:rPr>
  </w:style>
  <w:style w:type="character" w:customStyle="1" w:styleId="a4">
    <w:name w:val="ヘッダー (文字)"/>
    <w:basedOn w:val="a0"/>
    <w:link w:val="a3"/>
    <w:uiPriority w:val="99"/>
    <w:locked/>
    <w:rsid w:val="00ED7B19"/>
    <w:rPr>
      <w:rFonts w:cs="Times New Roman"/>
    </w:rPr>
  </w:style>
  <w:style w:type="paragraph" w:styleId="a5">
    <w:name w:val="footer"/>
    <w:basedOn w:val="a"/>
    <w:link w:val="a6"/>
    <w:uiPriority w:val="99"/>
    <w:unhideWhenUsed/>
    <w:rsid w:val="00ED7B19"/>
    <w:pPr>
      <w:tabs>
        <w:tab w:val="center" w:pos="4252"/>
        <w:tab w:val="right" w:pos="8504"/>
      </w:tabs>
      <w:snapToGrid w:val="0"/>
    </w:pPr>
    <w:rPr>
      <w:rFonts w:asciiTheme="minorHAnsi" w:eastAsiaTheme="minorEastAsia" w:hAnsiTheme="minorHAnsi"/>
    </w:rPr>
  </w:style>
  <w:style w:type="character" w:customStyle="1" w:styleId="a6">
    <w:name w:val="フッター (文字)"/>
    <w:basedOn w:val="a0"/>
    <w:link w:val="a5"/>
    <w:uiPriority w:val="99"/>
    <w:locked/>
    <w:rsid w:val="00ED7B1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371</Words>
  <Characters>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4</cp:revision>
  <dcterms:created xsi:type="dcterms:W3CDTF">2021-12-09T23:42:00Z</dcterms:created>
  <dcterms:modified xsi:type="dcterms:W3CDTF">2025-12-15T11:19:00Z</dcterms:modified>
</cp:coreProperties>
</file>